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01E06E" w14:textId="77777777" w:rsidR="00E42E4C" w:rsidRDefault="00321392" w:rsidP="00321392">
      <w:pPr>
        <w:pStyle w:val="Heading1"/>
      </w:pPr>
      <w:r>
        <w:t>Sexual Assault CP</w:t>
      </w:r>
    </w:p>
    <w:p w14:paraId="1D0B8E3E" w14:textId="77777777" w:rsidR="00321392" w:rsidRDefault="00321392" w:rsidP="00321392"/>
    <w:p w14:paraId="5F5C8F6E" w14:textId="77777777" w:rsidR="00321392" w:rsidRDefault="00321392" w:rsidP="00321392">
      <w:pPr>
        <w:pStyle w:val="Heading4"/>
      </w:pPr>
      <w:r>
        <w:t>CP: Juries in the US Criminal Justice System will be granted the right to nullify except in cases surrounding sexual assault or intimate partner violence.</w:t>
      </w:r>
    </w:p>
    <w:p w14:paraId="7CF7548F" w14:textId="77777777" w:rsidR="00321392" w:rsidRDefault="00321392" w:rsidP="00321392"/>
    <w:p w14:paraId="3773FDD7" w14:textId="77777777" w:rsidR="00321392" w:rsidRDefault="00321392" w:rsidP="00321392">
      <w:r>
        <w:t>The counterplan is mutually exclusive: cannot sever from the entirety of the 1AC advocacy and any attempt to perm is severance</w:t>
      </w:r>
    </w:p>
    <w:p w14:paraId="77DDFFBD" w14:textId="77777777" w:rsidR="00EA186A" w:rsidRDefault="00321392" w:rsidP="00EA186A">
      <w:pPr>
        <w:pStyle w:val="Heading4"/>
      </w:pPr>
      <w:r>
        <w:t xml:space="preserve">Advantage One is Rape Culture </w:t>
      </w:r>
    </w:p>
    <w:p w14:paraId="1AA8DF50" w14:textId="77777777" w:rsidR="00EA186A" w:rsidRDefault="00EA186A" w:rsidP="00EA186A"/>
    <w:p w14:paraId="5B8BB808" w14:textId="77777777" w:rsidR="00EA186A" w:rsidRDefault="00EA186A" w:rsidP="00EA186A">
      <w:pPr>
        <w:rPr>
          <w:i/>
        </w:rPr>
      </w:pPr>
      <w:r>
        <w:t xml:space="preserve">Granting nullification to juries in cases of sexual assault allows the jury to </w:t>
      </w:r>
      <w:r w:rsidR="00774E00">
        <w:t xml:space="preserve">inject their own personal beliefs that have been tainted with rape culture and bias. It also allows for jurors to </w:t>
      </w:r>
      <w:r w:rsidR="00D65097">
        <w:t xml:space="preserve">derail a trial because they have a tendency to believe the accused. Paul Elam, a men’s rights activist, </w:t>
      </w:r>
      <w:r w:rsidR="00717A04">
        <w:t>demonstrates this</w:t>
      </w:r>
      <w:r w:rsidR="00D65097">
        <w:t xml:space="preserve"> in </w:t>
      </w:r>
      <w:r w:rsidR="00D65097">
        <w:rPr>
          <w:i/>
        </w:rPr>
        <w:t>A Voice for Men:</w:t>
      </w:r>
    </w:p>
    <w:p w14:paraId="1A1FFF0C" w14:textId="77777777" w:rsidR="00D65097" w:rsidRPr="00D65097" w:rsidRDefault="00D65097" w:rsidP="00717A04">
      <w:pPr>
        <w:ind w:left="720"/>
        <w:rPr>
          <w:sz w:val="12"/>
          <w:szCs w:val="12"/>
        </w:rPr>
      </w:pPr>
      <w:r w:rsidRPr="00D65097">
        <w:rPr>
          <w:sz w:val="12"/>
          <w:szCs w:val="12"/>
        </w:rPr>
        <w:t xml:space="preserve">Paul Elam. </w:t>
      </w:r>
      <w:proofErr w:type="gramStart"/>
      <w:r w:rsidRPr="00D65097">
        <w:rPr>
          <w:sz w:val="12"/>
          <w:szCs w:val="12"/>
        </w:rPr>
        <w:t>Jury Duty at a Rape Trial?</w:t>
      </w:r>
      <w:proofErr w:type="gramEnd"/>
      <w:r w:rsidRPr="00D65097">
        <w:rPr>
          <w:sz w:val="12"/>
          <w:szCs w:val="12"/>
        </w:rPr>
        <w:t xml:space="preserve"> Acquit! </w:t>
      </w:r>
      <w:proofErr w:type="gramStart"/>
      <w:r w:rsidRPr="00D65097">
        <w:rPr>
          <w:sz w:val="12"/>
          <w:szCs w:val="12"/>
        </w:rPr>
        <w:t>A Voice for Men.</w:t>
      </w:r>
      <w:proofErr w:type="gramEnd"/>
      <w:r w:rsidRPr="00D65097">
        <w:rPr>
          <w:sz w:val="12"/>
          <w:szCs w:val="12"/>
        </w:rPr>
        <w:t xml:space="preserve"> July 20 2010. http://www.avoiceformen.com/mens-rights/false-rape-culture/jury-duty-at-a-rape-trial-acquit/ CM</w:t>
      </w:r>
    </w:p>
    <w:p w14:paraId="588837AA" w14:textId="77777777" w:rsidR="00D65097" w:rsidRPr="00D65097" w:rsidRDefault="00D65097" w:rsidP="00717A04">
      <w:pPr>
        <w:pStyle w:val="NormalWeb"/>
        <w:ind w:left="720"/>
        <w:rPr>
          <w:rFonts w:asciiTheme="majorHAnsi" w:hAnsiTheme="majorHAnsi"/>
          <w:sz w:val="10"/>
          <w:szCs w:val="22"/>
        </w:rPr>
      </w:pPr>
      <w:r w:rsidRPr="00D65097">
        <w:rPr>
          <w:rFonts w:asciiTheme="majorHAnsi" w:hAnsiTheme="majorHAnsi"/>
          <w:sz w:val="10"/>
          <w:szCs w:val="22"/>
        </w:rPr>
        <w:t>With this important subject in mind, I make the following pledge as an activist, and as an American that believes fully in the rule of law. </w:t>
      </w:r>
      <w:r w:rsidRPr="00717A04">
        <w:rPr>
          <w:rStyle w:val="Strong"/>
          <w:rFonts w:asciiTheme="majorHAnsi" w:hAnsiTheme="majorHAnsi"/>
          <w:sz w:val="22"/>
          <w:szCs w:val="22"/>
          <w:highlight w:val="green"/>
          <w:u w:val="single"/>
        </w:rPr>
        <w:t>Should I be called to sit on a jury for a rape trial, I vow publicly to vote not guilty, even in the face of overwhelming evidence that the charges are true.</w:t>
      </w:r>
      <w:r w:rsidRPr="00717A04">
        <w:rPr>
          <w:rFonts w:asciiTheme="majorHAnsi" w:hAnsiTheme="majorHAnsi"/>
          <w:sz w:val="10"/>
          <w:szCs w:val="22"/>
          <w:highlight w:val="green"/>
        </w:rPr>
        <w:t xml:space="preserve"> A</w:t>
      </w:r>
      <w:r w:rsidRPr="00D65097">
        <w:rPr>
          <w:rFonts w:asciiTheme="majorHAnsi" w:hAnsiTheme="majorHAnsi"/>
          <w:sz w:val="10"/>
          <w:szCs w:val="22"/>
        </w:rPr>
        <w:t xml:space="preserve">nd </w:t>
      </w:r>
      <w:r w:rsidRPr="00717A04">
        <w:rPr>
          <w:rFonts w:asciiTheme="majorHAnsi" w:hAnsiTheme="majorHAnsi"/>
          <w:b/>
          <w:sz w:val="22"/>
          <w:szCs w:val="22"/>
          <w:highlight w:val="green"/>
          <w:u w:val="single"/>
        </w:rPr>
        <w:t>I look forward to the opportunity to do so</w:t>
      </w:r>
      <w:r w:rsidRPr="00D65097">
        <w:rPr>
          <w:rFonts w:asciiTheme="majorHAnsi" w:hAnsiTheme="majorHAnsi"/>
          <w:sz w:val="10"/>
          <w:szCs w:val="22"/>
        </w:rPr>
        <w:t xml:space="preserve"> for very good reason. Since the judicial system is patently untrustworthy when it comes to the offense of rape, any guilty vote is simply an enabling capitulation to systemic legal corruption. </w:t>
      </w:r>
      <w:r w:rsidRPr="00717A04">
        <w:rPr>
          <w:rFonts w:asciiTheme="majorHAnsi" w:hAnsiTheme="majorHAnsi"/>
          <w:b/>
          <w:sz w:val="22"/>
          <w:szCs w:val="22"/>
          <w:highlight w:val="green"/>
          <w:u w:val="single"/>
        </w:rPr>
        <w:t>In this</w:t>
      </w:r>
      <w:r w:rsidRPr="00D65097">
        <w:rPr>
          <w:rFonts w:asciiTheme="majorHAnsi" w:hAnsiTheme="majorHAnsi"/>
          <w:sz w:val="10"/>
          <w:szCs w:val="22"/>
        </w:rPr>
        <w:t xml:space="preserve">, the </w:t>
      </w:r>
      <w:r w:rsidRPr="00717A04">
        <w:rPr>
          <w:rFonts w:asciiTheme="majorHAnsi" w:hAnsiTheme="majorHAnsi"/>
          <w:b/>
          <w:sz w:val="22"/>
          <w:szCs w:val="22"/>
          <w:highlight w:val="green"/>
          <w:u w:val="single"/>
        </w:rPr>
        <w:t>age of misandry</w:t>
      </w:r>
      <w:r w:rsidRPr="00D65097">
        <w:rPr>
          <w:rFonts w:asciiTheme="majorHAnsi" w:hAnsiTheme="majorHAnsi"/>
          <w:sz w:val="10"/>
          <w:szCs w:val="22"/>
        </w:rPr>
        <w:t xml:space="preserve">, not one aspect of a rape case can be trusted. </w:t>
      </w:r>
      <w:r w:rsidRPr="00717A04">
        <w:rPr>
          <w:rFonts w:asciiTheme="majorHAnsi" w:hAnsiTheme="majorHAnsi"/>
          <w:b/>
          <w:sz w:val="22"/>
          <w:szCs w:val="22"/>
          <w:highlight w:val="green"/>
          <w:u w:val="single"/>
        </w:rPr>
        <w:t>The accuser cannot be trusted</w:t>
      </w:r>
      <w:r w:rsidRPr="00D65097">
        <w:rPr>
          <w:rFonts w:asciiTheme="majorHAnsi" w:hAnsiTheme="majorHAnsi"/>
          <w:sz w:val="10"/>
          <w:szCs w:val="22"/>
        </w:rPr>
        <w:t xml:space="preserve">. The police that take statements, gather evidence and make arrests cannot be trusted. The prosecutor trying the case cannot be trusted. The judge cannot be trusted. With rape shield laws and their trampling of every </w:t>
      </w:r>
      <w:proofErr w:type="gramStart"/>
      <w:r w:rsidRPr="00D65097">
        <w:rPr>
          <w:rFonts w:asciiTheme="majorHAnsi" w:hAnsiTheme="majorHAnsi"/>
          <w:sz w:val="10"/>
          <w:szCs w:val="22"/>
        </w:rPr>
        <w:t>defendants</w:t>
      </w:r>
      <w:proofErr w:type="gramEnd"/>
      <w:r w:rsidRPr="00D65097">
        <w:rPr>
          <w:rFonts w:asciiTheme="majorHAnsi" w:hAnsiTheme="majorHAnsi"/>
          <w:sz w:val="10"/>
          <w:szCs w:val="22"/>
        </w:rPr>
        <w:t xml:space="preserve"> right to a fair trial, the law itself cannot be trusted. Indeed, even </w:t>
      </w:r>
      <w:r w:rsidRPr="00717A04">
        <w:rPr>
          <w:rFonts w:asciiTheme="majorHAnsi" w:hAnsiTheme="majorHAnsi"/>
          <w:b/>
          <w:sz w:val="22"/>
          <w:szCs w:val="22"/>
          <w:highlight w:val="green"/>
          <w:u w:val="single"/>
        </w:rPr>
        <w:t>your fellow jurors</w:t>
      </w:r>
      <w:r w:rsidRPr="00717A04">
        <w:rPr>
          <w:rFonts w:asciiTheme="majorHAnsi" w:hAnsiTheme="majorHAnsi"/>
          <w:sz w:val="10"/>
          <w:szCs w:val="22"/>
        </w:rPr>
        <w:t xml:space="preserve">, who can be assumed to be </w:t>
      </w:r>
      <w:r w:rsidRPr="00717A04">
        <w:rPr>
          <w:rFonts w:asciiTheme="majorHAnsi" w:hAnsiTheme="majorHAnsi"/>
          <w:b/>
          <w:sz w:val="22"/>
          <w:szCs w:val="22"/>
          <w:highlight w:val="green"/>
          <w:u w:val="single"/>
        </w:rPr>
        <w:t xml:space="preserve">living unconsciously in the </w:t>
      </w:r>
      <w:proofErr w:type="spellStart"/>
      <w:r w:rsidRPr="00717A04">
        <w:rPr>
          <w:rFonts w:asciiTheme="majorHAnsi" w:hAnsiTheme="majorHAnsi"/>
          <w:b/>
          <w:sz w:val="22"/>
          <w:szCs w:val="22"/>
          <w:highlight w:val="green"/>
          <w:u w:val="single"/>
        </w:rPr>
        <w:t>misandric</w:t>
      </w:r>
      <w:proofErr w:type="spellEnd"/>
      <w:r w:rsidRPr="00717A04">
        <w:rPr>
          <w:rFonts w:asciiTheme="majorHAnsi" w:hAnsiTheme="majorHAnsi"/>
          <w:b/>
          <w:sz w:val="22"/>
          <w:szCs w:val="22"/>
          <w:highlight w:val="green"/>
          <w:u w:val="single"/>
        </w:rPr>
        <w:t xml:space="preserve"> matrix, and prepared to condemn men on accusation alone, cannot be trusted</w:t>
      </w:r>
      <w:r w:rsidRPr="00D65097">
        <w:rPr>
          <w:rFonts w:asciiTheme="majorHAnsi" w:hAnsiTheme="majorHAnsi"/>
          <w:b/>
          <w:sz w:val="22"/>
          <w:szCs w:val="22"/>
          <w:u w:val="single"/>
        </w:rPr>
        <w:t>.</w:t>
      </w:r>
      <w:r w:rsidRPr="00D65097">
        <w:rPr>
          <w:rFonts w:asciiTheme="majorHAnsi" w:hAnsiTheme="majorHAnsi"/>
          <w:sz w:val="10"/>
          <w:szCs w:val="22"/>
        </w:rPr>
        <w:t xml:space="preserve"> We have seen it over and over again. </w:t>
      </w:r>
      <w:r w:rsidRPr="00717A04">
        <w:rPr>
          <w:rFonts w:asciiTheme="majorHAnsi" w:hAnsiTheme="majorHAnsi"/>
          <w:b/>
          <w:sz w:val="22"/>
          <w:szCs w:val="22"/>
          <w:highlight w:val="green"/>
          <w:u w:val="single"/>
        </w:rPr>
        <w:t>Women lie about being raped, judicial politicians make careers off of putting away sexual offenders, and a brainwashed public cheers it all on. That so many of the men caught up in this are innocent doesn’t stop the</w:t>
      </w:r>
      <w:r w:rsidRPr="00D65097">
        <w:rPr>
          <w:rFonts w:asciiTheme="majorHAnsi" w:hAnsiTheme="majorHAnsi"/>
          <w:sz w:val="10"/>
          <w:szCs w:val="22"/>
        </w:rPr>
        <w:t xml:space="preserve"> grinding wheels of all this </w:t>
      </w:r>
      <w:r w:rsidRPr="00717A04">
        <w:rPr>
          <w:rFonts w:asciiTheme="majorHAnsi" w:hAnsiTheme="majorHAnsi"/>
          <w:b/>
          <w:sz w:val="22"/>
          <w:szCs w:val="22"/>
          <w:highlight w:val="green"/>
          <w:u w:val="single"/>
        </w:rPr>
        <w:t>injustice</w:t>
      </w:r>
      <w:r w:rsidRPr="00D65097">
        <w:rPr>
          <w:rFonts w:asciiTheme="majorHAnsi" w:hAnsiTheme="majorHAnsi"/>
          <w:sz w:val="10"/>
          <w:szCs w:val="22"/>
        </w:rPr>
        <w:t xml:space="preserve"> for even a moment.</w:t>
      </w:r>
      <w:r w:rsidRPr="00D65097">
        <w:rPr>
          <w:rFonts w:ascii="Helvetica" w:hAnsi="Helvetica"/>
          <w:color w:val="222222"/>
          <w:sz w:val="10"/>
        </w:rPr>
        <w:t xml:space="preserve"> </w:t>
      </w:r>
      <w:r w:rsidRPr="00D65097">
        <w:rPr>
          <w:rFonts w:asciiTheme="majorHAnsi" w:hAnsiTheme="majorHAnsi"/>
          <w:sz w:val="10"/>
          <w:szCs w:val="22"/>
        </w:rPr>
        <w:t>A year ago I wrote a piece for Men’s News Daily on the </w:t>
      </w:r>
      <w:hyperlink r:id="rId10" w:history="1">
        <w:r w:rsidRPr="00D65097">
          <w:rPr>
            <w:rStyle w:val="Hyperlink"/>
            <w:rFonts w:asciiTheme="majorHAnsi" w:hAnsiTheme="majorHAnsi"/>
            <w:sz w:val="10"/>
            <w:szCs w:val="22"/>
          </w:rPr>
          <w:t>False Accusation</w:t>
        </w:r>
      </w:hyperlink>
      <w:r w:rsidRPr="00D65097">
        <w:rPr>
          <w:rFonts w:asciiTheme="majorHAnsi" w:hAnsiTheme="majorHAnsi"/>
          <w:sz w:val="10"/>
          <w:szCs w:val="22"/>
        </w:rPr>
        <w:t xml:space="preserve"> industry. It isn’t just an occasional news story about some college boys getting on the wrong side of some lying hookers pointing finger, it is a silent epidemic that has stained the legal system and destroyed any credibility that would normally be afforded to judicial process. If the system is rigged, </w:t>
      </w:r>
      <w:r w:rsidRPr="00D65097">
        <w:rPr>
          <w:rFonts w:asciiTheme="majorHAnsi" w:hAnsiTheme="majorHAnsi"/>
          <w:i/>
          <w:iCs/>
          <w:sz w:val="10"/>
          <w:szCs w:val="22"/>
        </w:rPr>
        <w:t>then the outcome must be assumed to be tainted</w:t>
      </w:r>
      <w:r w:rsidRPr="00D65097">
        <w:rPr>
          <w:rFonts w:asciiTheme="majorHAnsi" w:hAnsiTheme="majorHAnsi"/>
          <w:sz w:val="10"/>
          <w:szCs w:val="22"/>
        </w:rPr>
        <w:t>.</w:t>
      </w:r>
      <w:r w:rsidRPr="00D65097">
        <w:rPr>
          <w:rFonts w:asciiTheme="majorHAnsi" w:hAnsiTheme="majorHAnsi"/>
          <w:sz w:val="12"/>
          <w:szCs w:val="22"/>
        </w:rPr>
        <w:t>∂</w:t>
      </w:r>
      <w:r w:rsidRPr="00D65097">
        <w:rPr>
          <w:rFonts w:asciiTheme="majorHAnsi" w:hAnsiTheme="majorHAnsi"/>
          <w:sz w:val="10"/>
          <w:szCs w:val="22"/>
        </w:rPr>
        <w:t xml:space="preserve"> </w:t>
      </w:r>
      <w:proofErr w:type="gramStart"/>
      <w:r w:rsidRPr="00717A04">
        <w:rPr>
          <w:rFonts w:asciiTheme="majorHAnsi" w:hAnsiTheme="majorHAnsi"/>
          <w:b/>
          <w:sz w:val="22"/>
          <w:szCs w:val="22"/>
          <w:highlight w:val="green"/>
          <w:u w:val="single"/>
        </w:rPr>
        <w:t>Voting</w:t>
      </w:r>
      <w:proofErr w:type="gramEnd"/>
      <w:r w:rsidRPr="00717A04">
        <w:rPr>
          <w:rFonts w:asciiTheme="majorHAnsi" w:hAnsiTheme="majorHAnsi"/>
          <w:b/>
          <w:sz w:val="22"/>
          <w:szCs w:val="22"/>
          <w:highlight w:val="green"/>
          <w:u w:val="single"/>
        </w:rPr>
        <w:t xml:space="preserve"> not guilty on any charge of rape is the only way to remain faithful to the concept of presumed innocence.</w:t>
      </w:r>
      <w:r w:rsidRPr="00D65097">
        <w:rPr>
          <w:rFonts w:asciiTheme="majorHAnsi" w:hAnsiTheme="majorHAnsi"/>
          <w:sz w:val="10"/>
          <w:szCs w:val="22"/>
        </w:rPr>
        <w:t xml:space="preserve"> And any participation in the system as it stands, other than with the intent to undermine it as much as possible, is taking part in the destruction of that sacred presumption.</w:t>
      </w:r>
      <w:r w:rsidRPr="00D65097">
        <w:rPr>
          <w:rFonts w:asciiTheme="majorHAnsi" w:hAnsiTheme="majorHAnsi"/>
          <w:sz w:val="12"/>
          <w:szCs w:val="22"/>
        </w:rPr>
        <w:t>∂</w:t>
      </w:r>
      <w:r w:rsidRPr="00D65097">
        <w:rPr>
          <w:rFonts w:asciiTheme="majorHAnsi" w:hAnsiTheme="majorHAnsi"/>
          <w:sz w:val="10"/>
          <w:szCs w:val="22"/>
        </w:rPr>
        <w:t xml:space="preserve"> </w:t>
      </w:r>
      <w:r w:rsidRPr="00717A04">
        <w:rPr>
          <w:rFonts w:asciiTheme="majorHAnsi" w:hAnsiTheme="majorHAnsi"/>
          <w:b/>
          <w:sz w:val="22"/>
          <w:szCs w:val="22"/>
          <w:highlight w:val="green"/>
          <w:u w:val="single"/>
        </w:rPr>
        <w:t>If you are sitting on a jury hearing a case of rape, the only way to serve justice is to acquit.</w:t>
      </w:r>
      <w:r w:rsidRPr="00717A04">
        <w:rPr>
          <w:rFonts w:asciiTheme="majorHAnsi" w:hAnsiTheme="majorHAnsi"/>
          <w:sz w:val="12"/>
          <w:szCs w:val="22"/>
          <w:highlight w:val="green"/>
        </w:rPr>
        <w:t>∂</w:t>
      </w:r>
      <w:r w:rsidRPr="00717A04">
        <w:rPr>
          <w:rFonts w:asciiTheme="majorHAnsi" w:hAnsiTheme="majorHAnsi"/>
          <w:sz w:val="10"/>
          <w:szCs w:val="22"/>
          <w:highlight w:val="green"/>
        </w:rPr>
        <w:t xml:space="preserve"> </w:t>
      </w:r>
      <w:r w:rsidRPr="00717A04">
        <w:rPr>
          <w:rFonts w:asciiTheme="majorHAnsi" w:hAnsiTheme="majorHAnsi"/>
          <w:b/>
          <w:sz w:val="22"/>
          <w:szCs w:val="22"/>
          <w:highlight w:val="green"/>
          <w:u w:val="single"/>
        </w:rPr>
        <w:t>Better a rapist would walk the streets than a system that merely mocks justice enslave another innocent man</w:t>
      </w:r>
      <w:r w:rsidRPr="00D65097">
        <w:rPr>
          <w:rFonts w:asciiTheme="majorHAnsi" w:hAnsiTheme="majorHAnsi"/>
          <w:sz w:val="10"/>
          <w:szCs w:val="22"/>
        </w:rPr>
        <w:t xml:space="preserve">. And better a </w:t>
      </w:r>
      <w:proofErr w:type="gramStart"/>
      <w:r w:rsidRPr="00D65097">
        <w:rPr>
          <w:rFonts w:asciiTheme="majorHAnsi" w:hAnsiTheme="majorHAnsi"/>
          <w:sz w:val="10"/>
          <w:szCs w:val="22"/>
        </w:rPr>
        <w:t>system that cannot be trusted as it is, be corrected from within by a single honest citizen in the name of real justice</w:t>
      </w:r>
      <w:proofErr w:type="gramEnd"/>
      <w:r w:rsidRPr="00D65097">
        <w:rPr>
          <w:rFonts w:asciiTheme="majorHAnsi" w:hAnsiTheme="majorHAnsi"/>
          <w:sz w:val="10"/>
          <w:szCs w:val="22"/>
        </w:rPr>
        <w:t>.</w:t>
      </w:r>
    </w:p>
    <w:p w14:paraId="7CCC5975" w14:textId="77777777" w:rsidR="0019377D" w:rsidRDefault="00D65097" w:rsidP="00D65097">
      <w:pPr>
        <w:pStyle w:val="NormalWeb"/>
        <w:rPr>
          <w:rFonts w:asciiTheme="majorHAnsi" w:hAnsiTheme="majorHAnsi"/>
          <w:sz w:val="22"/>
          <w:szCs w:val="22"/>
        </w:rPr>
      </w:pPr>
      <w:r>
        <w:rPr>
          <w:rFonts w:asciiTheme="majorHAnsi" w:hAnsiTheme="majorHAnsi"/>
          <w:sz w:val="22"/>
          <w:szCs w:val="22"/>
        </w:rPr>
        <w:t xml:space="preserve">Even in the absence of biased “activists” like Elam, juries are prejudiced against survivors of sexual assault. The current system encourages the scrutinization of </w:t>
      </w:r>
      <w:r w:rsidR="0019377D">
        <w:rPr>
          <w:rFonts w:asciiTheme="majorHAnsi" w:hAnsiTheme="majorHAnsi"/>
          <w:sz w:val="22"/>
          <w:szCs w:val="22"/>
        </w:rPr>
        <w:t>survivor’s private lives in hopes of finding a reason to claim they deserved it. The prevalent myths surrounding rape culture heavily influence the ways jurors view trials of sexual assault.</w:t>
      </w:r>
      <w:r w:rsidR="00717A04">
        <w:rPr>
          <w:rFonts w:asciiTheme="majorHAnsi" w:hAnsiTheme="majorHAnsi"/>
          <w:sz w:val="22"/>
          <w:szCs w:val="22"/>
        </w:rPr>
        <w:t xml:space="preserve"> </w:t>
      </w:r>
      <w:r w:rsidR="0019377D">
        <w:rPr>
          <w:rFonts w:asciiTheme="majorHAnsi" w:hAnsiTheme="majorHAnsi"/>
          <w:sz w:val="22"/>
          <w:szCs w:val="22"/>
        </w:rPr>
        <w:t>Rosenthal:</w:t>
      </w:r>
    </w:p>
    <w:p w14:paraId="4690E280" w14:textId="77777777" w:rsidR="00752BEF" w:rsidRPr="00717A04" w:rsidRDefault="0019377D" w:rsidP="00717A04">
      <w:pPr>
        <w:ind w:left="720"/>
        <w:rPr>
          <w:rFonts w:ascii="Times" w:eastAsia="Times New Roman" w:hAnsi="Times" w:cs="Times New Roman"/>
          <w:sz w:val="20"/>
          <w:szCs w:val="20"/>
        </w:rPr>
      </w:pPr>
      <w:r w:rsidRPr="00717A04">
        <w:rPr>
          <w:rFonts w:asciiTheme="majorHAnsi" w:hAnsiTheme="majorHAnsi"/>
          <w:sz w:val="12"/>
          <w:szCs w:val="12"/>
        </w:rPr>
        <w:t xml:space="preserve">Robert Rosenthal. Jurors in Rape Cases: Putting the Complainant on Trial. </w:t>
      </w:r>
      <w:proofErr w:type="gramStart"/>
      <w:r w:rsidRPr="00717A04">
        <w:rPr>
          <w:rFonts w:asciiTheme="majorHAnsi" w:hAnsiTheme="majorHAnsi"/>
          <w:sz w:val="12"/>
          <w:szCs w:val="12"/>
        </w:rPr>
        <w:t>National Register of Health Service Psychologists.</w:t>
      </w:r>
      <w:proofErr w:type="gramEnd"/>
      <w:r w:rsidRPr="00717A04">
        <w:rPr>
          <w:rFonts w:asciiTheme="majorHAnsi" w:hAnsiTheme="majorHAnsi"/>
          <w:sz w:val="12"/>
          <w:szCs w:val="12"/>
        </w:rPr>
        <w:t xml:space="preserve"> </w:t>
      </w:r>
      <w:hyperlink r:id="rId11" w:history="1">
        <w:r w:rsidRPr="00717A04">
          <w:rPr>
            <w:rStyle w:val="Hyperlink"/>
            <w:rFonts w:asciiTheme="majorHAnsi" w:hAnsiTheme="majorHAnsi"/>
            <w:sz w:val="12"/>
            <w:szCs w:val="12"/>
          </w:rPr>
          <w:t>http://www.e-psychologist.org/index.iml?mdl=exam/show_article.mdl&amp;Material_ID=72</w:t>
        </w:r>
      </w:hyperlink>
      <w:r w:rsidRPr="00717A04">
        <w:rPr>
          <w:rFonts w:asciiTheme="majorHAnsi" w:hAnsiTheme="majorHAnsi"/>
          <w:sz w:val="12"/>
          <w:szCs w:val="12"/>
        </w:rPr>
        <w:t>.</w:t>
      </w:r>
      <w:r w:rsidR="00752BEF" w:rsidRPr="00717A04">
        <w:rPr>
          <w:rFonts w:ascii="Verdana" w:eastAsia="Times New Roman" w:hAnsi="Verdana" w:cs="Times New Roman"/>
          <w:color w:val="000000"/>
          <w:shd w:val="clear" w:color="auto" w:fill="FFFFFF"/>
        </w:rPr>
        <w:t xml:space="preserve"> </w:t>
      </w:r>
      <w:r w:rsidR="00752BEF" w:rsidRPr="00717A04">
        <w:rPr>
          <w:rFonts w:asciiTheme="majorHAnsi" w:eastAsia="Times New Roman" w:hAnsiTheme="majorHAnsi" w:cs="Times New Roman"/>
          <w:color w:val="000000"/>
          <w:sz w:val="12"/>
          <w:szCs w:val="12"/>
          <w:shd w:val="clear" w:color="auto" w:fill="FFFFFF"/>
        </w:rPr>
        <w:t xml:space="preserve">Robert Rosenthal is a third year student in the </w:t>
      </w:r>
      <w:proofErr w:type="spellStart"/>
      <w:r w:rsidR="00752BEF" w:rsidRPr="00717A04">
        <w:rPr>
          <w:rFonts w:asciiTheme="majorHAnsi" w:eastAsia="Times New Roman" w:hAnsiTheme="majorHAnsi" w:cs="Times New Roman"/>
          <w:color w:val="000000"/>
          <w:sz w:val="12"/>
          <w:szCs w:val="12"/>
          <w:shd w:val="clear" w:color="auto" w:fill="FFFFFF"/>
        </w:rPr>
        <w:t>Psy.D</w:t>
      </w:r>
      <w:proofErr w:type="spellEnd"/>
      <w:r w:rsidR="00752BEF" w:rsidRPr="00717A04">
        <w:rPr>
          <w:rFonts w:asciiTheme="majorHAnsi" w:eastAsia="Times New Roman" w:hAnsiTheme="majorHAnsi" w:cs="Times New Roman"/>
          <w:color w:val="000000"/>
          <w:sz w:val="12"/>
          <w:szCs w:val="12"/>
          <w:shd w:val="clear" w:color="auto" w:fill="FFFFFF"/>
        </w:rPr>
        <w:t xml:space="preserve">. </w:t>
      </w:r>
      <w:proofErr w:type="gramStart"/>
      <w:r w:rsidR="00752BEF" w:rsidRPr="00717A04">
        <w:rPr>
          <w:rFonts w:asciiTheme="majorHAnsi" w:eastAsia="Times New Roman" w:hAnsiTheme="majorHAnsi" w:cs="Times New Roman"/>
          <w:color w:val="000000"/>
          <w:sz w:val="12"/>
          <w:szCs w:val="12"/>
          <w:shd w:val="clear" w:color="auto" w:fill="FFFFFF"/>
        </w:rPr>
        <w:t>program</w:t>
      </w:r>
      <w:proofErr w:type="gramEnd"/>
      <w:r w:rsidR="00752BEF" w:rsidRPr="00717A04">
        <w:rPr>
          <w:rFonts w:asciiTheme="majorHAnsi" w:eastAsia="Times New Roman" w:hAnsiTheme="majorHAnsi" w:cs="Times New Roman"/>
          <w:color w:val="000000"/>
          <w:sz w:val="12"/>
          <w:szCs w:val="12"/>
          <w:shd w:val="clear" w:color="auto" w:fill="FFFFFF"/>
        </w:rPr>
        <w:t xml:space="preserve"> at the Graduate School of Professional Psychology at the University of Denver. He received his Bachelor of Arts in English Literature at Princeton University and has previously worked as a teacher and in the entertainment industry. CM.</w:t>
      </w:r>
    </w:p>
    <w:p w14:paraId="3F4E3239" w14:textId="77777777" w:rsidR="0019377D" w:rsidRPr="0019377D" w:rsidRDefault="0019377D" w:rsidP="00717A04">
      <w:pPr>
        <w:pStyle w:val="NormalWeb"/>
        <w:ind w:left="720"/>
        <w:rPr>
          <w:rFonts w:asciiTheme="majorHAnsi" w:hAnsiTheme="majorHAnsi"/>
          <w:sz w:val="8"/>
          <w:szCs w:val="22"/>
        </w:rPr>
      </w:pPr>
      <w:r w:rsidRPr="00717A04">
        <w:rPr>
          <w:rFonts w:asciiTheme="majorHAnsi" w:hAnsiTheme="majorHAnsi"/>
          <w:sz w:val="8"/>
          <w:szCs w:val="22"/>
        </w:rPr>
        <w:t xml:space="preserve">In addition to race and gender, societal </w:t>
      </w:r>
      <w:r w:rsidRPr="00717A04">
        <w:rPr>
          <w:rFonts w:asciiTheme="majorHAnsi" w:hAnsiTheme="majorHAnsi"/>
          <w:b/>
          <w:sz w:val="22"/>
          <w:szCs w:val="22"/>
          <w:highlight w:val="green"/>
          <w:u w:val="single"/>
        </w:rPr>
        <w:t>myths about rape</w:t>
      </w:r>
      <w:r w:rsidRPr="00717A04">
        <w:rPr>
          <w:rFonts w:asciiTheme="majorHAnsi" w:hAnsiTheme="majorHAnsi"/>
          <w:sz w:val="8"/>
          <w:szCs w:val="22"/>
        </w:rPr>
        <w:t xml:space="preserve"> appear to exert a major </w:t>
      </w:r>
      <w:r w:rsidRPr="00717A04">
        <w:rPr>
          <w:rFonts w:asciiTheme="majorHAnsi" w:hAnsiTheme="majorHAnsi"/>
          <w:b/>
          <w:sz w:val="22"/>
          <w:szCs w:val="22"/>
          <w:highlight w:val="green"/>
          <w:u w:val="single"/>
        </w:rPr>
        <w:t>influence</w:t>
      </w:r>
      <w:r w:rsidRPr="00717A04">
        <w:rPr>
          <w:rFonts w:asciiTheme="majorHAnsi" w:hAnsiTheme="majorHAnsi"/>
          <w:sz w:val="8"/>
          <w:szCs w:val="22"/>
          <w:highlight w:val="green"/>
        </w:rPr>
        <w:t xml:space="preserve"> on </w:t>
      </w:r>
      <w:r w:rsidRPr="00717A04">
        <w:rPr>
          <w:rFonts w:asciiTheme="majorHAnsi" w:hAnsiTheme="majorHAnsi"/>
          <w:b/>
          <w:sz w:val="22"/>
          <w:szCs w:val="22"/>
          <w:highlight w:val="green"/>
          <w:u w:val="single"/>
        </w:rPr>
        <w:t>jurors</w:t>
      </w:r>
      <w:r w:rsidRPr="00717A04">
        <w:rPr>
          <w:rFonts w:asciiTheme="majorHAnsi" w:hAnsiTheme="majorHAnsi"/>
          <w:sz w:val="8"/>
          <w:szCs w:val="22"/>
          <w:highlight w:val="green"/>
        </w:rPr>
        <w:t xml:space="preserve">. </w:t>
      </w:r>
      <w:r w:rsidRPr="00717A04">
        <w:rPr>
          <w:rFonts w:asciiTheme="majorHAnsi" w:hAnsiTheme="majorHAnsi"/>
          <w:sz w:val="8"/>
          <w:szCs w:val="22"/>
        </w:rPr>
        <w:t xml:space="preserve">The authors of “Rape Trauma Experts in the Courtroom” note that </w:t>
      </w:r>
      <w:r w:rsidRPr="00717A04">
        <w:rPr>
          <w:rFonts w:asciiTheme="majorHAnsi" w:hAnsiTheme="majorHAnsi"/>
          <w:b/>
          <w:sz w:val="22"/>
          <w:szCs w:val="22"/>
          <w:highlight w:val="green"/>
          <w:u w:val="single"/>
        </w:rPr>
        <w:t>the</w:t>
      </w:r>
      <w:r w:rsidRPr="00717A04">
        <w:rPr>
          <w:rFonts w:asciiTheme="majorHAnsi" w:hAnsiTheme="majorHAnsi"/>
          <w:sz w:val="8"/>
          <w:szCs w:val="22"/>
          <w:highlight w:val="green"/>
        </w:rPr>
        <w:t xml:space="preserve"> g</w:t>
      </w:r>
      <w:r w:rsidRPr="00717A04">
        <w:rPr>
          <w:rFonts w:asciiTheme="majorHAnsi" w:hAnsiTheme="majorHAnsi"/>
          <w:sz w:val="8"/>
          <w:szCs w:val="22"/>
        </w:rPr>
        <w:t>enera</w:t>
      </w:r>
      <w:r w:rsidRPr="00717A04">
        <w:rPr>
          <w:rFonts w:asciiTheme="majorHAnsi" w:hAnsiTheme="majorHAnsi"/>
          <w:sz w:val="8"/>
          <w:szCs w:val="22"/>
          <w:highlight w:val="green"/>
        </w:rPr>
        <w:t xml:space="preserve">l </w:t>
      </w:r>
      <w:r w:rsidRPr="00717A04">
        <w:rPr>
          <w:rFonts w:asciiTheme="majorHAnsi" w:hAnsiTheme="majorHAnsi"/>
          <w:b/>
          <w:sz w:val="22"/>
          <w:szCs w:val="22"/>
          <w:highlight w:val="green"/>
          <w:u w:val="single"/>
        </w:rPr>
        <w:t>public often does not believe</w:t>
      </w:r>
      <w:r w:rsidRPr="00717A04">
        <w:rPr>
          <w:rFonts w:asciiTheme="majorHAnsi" w:hAnsiTheme="majorHAnsi"/>
          <w:sz w:val="8"/>
          <w:szCs w:val="22"/>
          <w:highlight w:val="green"/>
        </w:rPr>
        <w:t xml:space="preserve"> </w:t>
      </w:r>
      <w:r w:rsidRPr="00717A04">
        <w:rPr>
          <w:rFonts w:asciiTheme="majorHAnsi" w:hAnsiTheme="majorHAnsi"/>
          <w:sz w:val="8"/>
          <w:szCs w:val="22"/>
        </w:rPr>
        <w:t xml:space="preserve">the stories of alleged </w:t>
      </w:r>
      <w:r w:rsidRPr="00717A04">
        <w:rPr>
          <w:rFonts w:asciiTheme="majorHAnsi" w:hAnsiTheme="majorHAnsi"/>
          <w:b/>
          <w:sz w:val="22"/>
          <w:szCs w:val="22"/>
          <w:highlight w:val="green"/>
          <w:u w:val="single"/>
        </w:rPr>
        <w:t>rape victims</w:t>
      </w:r>
      <w:r w:rsidRPr="00717A04">
        <w:rPr>
          <w:rFonts w:asciiTheme="majorHAnsi" w:hAnsiTheme="majorHAnsi"/>
          <w:sz w:val="8"/>
          <w:szCs w:val="22"/>
        </w:rPr>
        <w:t xml:space="preserve"> (</w:t>
      </w:r>
      <w:proofErr w:type="spellStart"/>
      <w:r w:rsidRPr="00717A04">
        <w:rPr>
          <w:rFonts w:asciiTheme="majorHAnsi" w:hAnsiTheme="majorHAnsi"/>
          <w:sz w:val="8"/>
          <w:szCs w:val="22"/>
        </w:rPr>
        <w:t>Boeschen</w:t>
      </w:r>
      <w:proofErr w:type="spellEnd"/>
      <w:r w:rsidRPr="00717A04">
        <w:rPr>
          <w:rFonts w:asciiTheme="majorHAnsi" w:hAnsiTheme="majorHAnsi"/>
          <w:sz w:val="8"/>
          <w:szCs w:val="22"/>
        </w:rPr>
        <w:t xml:space="preserve">, Sales &amp; Koss, 1998, p. 415). However, while research with polygraph tests indicates that many complainants do indeed have inconsistencies in their stories, it appears that these tests are an unreliable tool to use with those who have experienced the trauma of a sexual assault. </w:t>
      </w:r>
      <w:proofErr w:type="gramStart"/>
      <w:r w:rsidRPr="00717A04">
        <w:rPr>
          <w:rFonts w:asciiTheme="majorHAnsi" w:hAnsiTheme="majorHAnsi"/>
          <w:sz w:val="8"/>
          <w:szCs w:val="22"/>
        </w:rPr>
        <w:t>Studies which</w:t>
      </w:r>
      <w:proofErr w:type="gramEnd"/>
      <w:r w:rsidRPr="00717A04">
        <w:rPr>
          <w:rFonts w:asciiTheme="majorHAnsi" w:hAnsiTheme="majorHAnsi"/>
          <w:sz w:val="8"/>
          <w:szCs w:val="22"/>
        </w:rPr>
        <w:t xml:space="preserve"> did not use polygraph tests “have found that only 2-4% of victims falsely allege that rape has occurred, which is the same estimate of false allegations for other crimes (Katz &amp; Mazur, 1979)” (</w:t>
      </w:r>
      <w:proofErr w:type="spellStart"/>
      <w:r w:rsidRPr="00717A04">
        <w:rPr>
          <w:rFonts w:asciiTheme="majorHAnsi" w:hAnsiTheme="majorHAnsi"/>
          <w:sz w:val="8"/>
          <w:szCs w:val="22"/>
        </w:rPr>
        <w:t>Boeschen</w:t>
      </w:r>
      <w:proofErr w:type="spellEnd"/>
      <w:r w:rsidRPr="00717A04">
        <w:rPr>
          <w:rFonts w:asciiTheme="majorHAnsi" w:hAnsiTheme="majorHAnsi"/>
          <w:sz w:val="8"/>
          <w:szCs w:val="22"/>
        </w:rPr>
        <w:t xml:space="preserve">, Sales &amp; Koss, 1998, p.415). Considering that </w:t>
      </w:r>
      <w:r w:rsidRPr="00717A04">
        <w:rPr>
          <w:rFonts w:asciiTheme="majorHAnsi" w:hAnsiTheme="majorHAnsi"/>
          <w:b/>
          <w:sz w:val="22"/>
          <w:szCs w:val="22"/>
          <w:highlight w:val="green"/>
          <w:u w:val="single"/>
        </w:rPr>
        <w:t>complainants are often blamed and put on trial more than the alleged rapist,</w:t>
      </w:r>
      <w:r w:rsidRPr="00717A04">
        <w:rPr>
          <w:rFonts w:asciiTheme="majorHAnsi" w:hAnsiTheme="majorHAnsi"/>
          <w:sz w:val="8"/>
          <w:szCs w:val="22"/>
          <w:highlight w:val="green"/>
        </w:rPr>
        <w:t xml:space="preserve"> </w:t>
      </w:r>
      <w:r w:rsidRPr="00717A04">
        <w:rPr>
          <w:rFonts w:asciiTheme="majorHAnsi" w:hAnsiTheme="majorHAnsi"/>
          <w:b/>
          <w:sz w:val="22"/>
          <w:szCs w:val="22"/>
          <w:highlight w:val="green"/>
          <w:u w:val="single"/>
        </w:rPr>
        <w:t>complainants are more likely to underreport rape than would victims of other crimes</w:t>
      </w:r>
      <w:r w:rsidRPr="00717A04">
        <w:rPr>
          <w:rFonts w:asciiTheme="majorHAnsi" w:hAnsiTheme="majorHAnsi"/>
          <w:sz w:val="8"/>
          <w:szCs w:val="22"/>
        </w:rPr>
        <w:t>, with “</w:t>
      </w:r>
      <w:r w:rsidRPr="00717A04">
        <w:rPr>
          <w:rFonts w:asciiTheme="majorHAnsi" w:hAnsiTheme="majorHAnsi"/>
          <w:b/>
          <w:sz w:val="22"/>
          <w:szCs w:val="22"/>
          <w:highlight w:val="green"/>
          <w:u w:val="single"/>
        </w:rPr>
        <w:t>only 16% of rape victims [report</w:t>
      </w:r>
      <w:r w:rsidRPr="00717A04">
        <w:rPr>
          <w:rFonts w:asciiTheme="majorHAnsi" w:hAnsiTheme="majorHAnsi"/>
          <w:sz w:val="8"/>
          <w:szCs w:val="22"/>
          <w:highlight w:val="green"/>
        </w:rPr>
        <w:t>i</w:t>
      </w:r>
      <w:r w:rsidRPr="00717A04">
        <w:rPr>
          <w:rFonts w:asciiTheme="majorHAnsi" w:hAnsiTheme="majorHAnsi"/>
          <w:sz w:val="8"/>
          <w:szCs w:val="22"/>
        </w:rPr>
        <w:t xml:space="preserve">ng] </w:t>
      </w:r>
      <w:r w:rsidRPr="00717A04">
        <w:rPr>
          <w:rFonts w:asciiTheme="majorHAnsi" w:hAnsiTheme="majorHAnsi"/>
          <w:b/>
          <w:sz w:val="22"/>
          <w:szCs w:val="22"/>
          <w:highlight w:val="green"/>
          <w:u w:val="single"/>
        </w:rPr>
        <w:t>to the police</w:t>
      </w:r>
      <w:r w:rsidRPr="00717A04">
        <w:rPr>
          <w:rFonts w:asciiTheme="majorHAnsi" w:hAnsiTheme="majorHAnsi"/>
          <w:sz w:val="8"/>
          <w:szCs w:val="22"/>
        </w:rPr>
        <w:t>” (</w:t>
      </w:r>
      <w:proofErr w:type="spellStart"/>
      <w:r w:rsidRPr="00717A04">
        <w:rPr>
          <w:rFonts w:asciiTheme="majorHAnsi" w:hAnsiTheme="majorHAnsi"/>
          <w:sz w:val="8"/>
          <w:szCs w:val="22"/>
        </w:rPr>
        <w:t>Boeschen</w:t>
      </w:r>
      <w:proofErr w:type="spellEnd"/>
      <w:r w:rsidRPr="00717A04">
        <w:rPr>
          <w:rFonts w:asciiTheme="majorHAnsi" w:hAnsiTheme="majorHAnsi"/>
          <w:sz w:val="8"/>
          <w:szCs w:val="22"/>
        </w:rPr>
        <w:t xml:space="preserve">, Sales &amp; Koss, 1998, p. 415). Yet, despite the low percentage of reporting, many individuals continue to believe that complainants have an ulterior motive for alleging rape. </w:t>
      </w:r>
      <w:r w:rsidRPr="00717A04">
        <w:rPr>
          <w:rFonts w:asciiTheme="majorHAnsi" w:hAnsiTheme="majorHAnsi"/>
          <w:b/>
          <w:sz w:val="22"/>
          <w:szCs w:val="22"/>
          <w:highlight w:val="green"/>
          <w:u w:val="single"/>
        </w:rPr>
        <w:t>In one study, more than half the participants “endorsed the notion that most reported rapes are false accusations intended for revenge</w:t>
      </w:r>
      <w:r w:rsidRPr="00717A04">
        <w:rPr>
          <w:rFonts w:asciiTheme="majorHAnsi" w:hAnsiTheme="majorHAnsi"/>
          <w:sz w:val="8"/>
          <w:szCs w:val="22"/>
        </w:rPr>
        <w:t xml:space="preserve"> or cover-up,” further supporting the notion that rape victims are viewed as culpable (Olsen-</w:t>
      </w:r>
      <w:proofErr w:type="spellStart"/>
      <w:r w:rsidRPr="00717A04">
        <w:rPr>
          <w:rFonts w:asciiTheme="majorHAnsi" w:hAnsiTheme="majorHAnsi"/>
          <w:sz w:val="8"/>
          <w:szCs w:val="22"/>
        </w:rPr>
        <w:t>Fulero</w:t>
      </w:r>
      <w:proofErr w:type="spellEnd"/>
      <w:r w:rsidRPr="00717A04">
        <w:rPr>
          <w:rFonts w:asciiTheme="majorHAnsi" w:hAnsiTheme="majorHAnsi"/>
          <w:sz w:val="8"/>
          <w:szCs w:val="22"/>
        </w:rPr>
        <w:t xml:space="preserve"> &amp; </w:t>
      </w:r>
      <w:proofErr w:type="spellStart"/>
      <w:r w:rsidRPr="00717A04">
        <w:rPr>
          <w:rFonts w:asciiTheme="majorHAnsi" w:hAnsiTheme="majorHAnsi"/>
          <w:sz w:val="8"/>
          <w:szCs w:val="22"/>
        </w:rPr>
        <w:t>Fulero</w:t>
      </w:r>
      <w:proofErr w:type="spellEnd"/>
      <w:r w:rsidRPr="00717A04">
        <w:rPr>
          <w:rFonts w:asciiTheme="majorHAnsi" w:hAnsiTheme="majorHAnsi"/>
          <w:sz w:val="8"/>
          <w:szCs w:val="22"/>
        </w:rPr>
        <w:t xml:space="preserve">, 1997, p. 406). Several authors describe fictions that the </w:t>
      </w:r>
      <w:r w:rsidRPr="00717A04">
        <w:rPr>
          <w:rFonts w:asciiTheme="majorHAnsi" w:hAnsiTheme="majorHAnsi"/>
          <w:b/>
          <w:sz w:val="22"/>
          <w:szCs w:val="22"/>
          <w:highlight w:val="green"/>
          <w:u w:val="single"/>
        </w:rPr>
        <w:t>general public believes</w:t>
      </w:r>
      <w:r w:rsidRPr="00717A04">
        <w:rPr>
          <w:rFonts w:asciiTheme="majorHAnsi" w:hAnsiTheme="majorHAnsi"/>
          <w:sz w:val="8"/>
          <w:szCs w:val="22"/>
        </w:rPr>
        <w:t xml:space="preserve"> about defendants and complainants. Aviva Orenstein (1998) describes the </w:t>
      </w:r>
      <w:r w:rsidRPr="00717A04">
        <w:rPr>
          <w:rFonts w:asciiTheme="majorHAnsi" w:hAnsiTheme="majorHAnsi"/>
          <w:b/>
          <w:sz w:val="22"/>
          <w:szCs w:val="22"/>
          <w:highlight w:val="green"/>
          <w:u w:val="single"/>
        </w:rPr>
        <w:t>falsehoods such as: “‘nice’</w:t>
      </w:r>
      <w:r w:rsidRPr="00717A04">
        <w:rPr>
          <w:rFonts w:asciiTheme="majorHAnsi" w:hAnsiTheme="majorHAnsi"/>
          <w:sz w:val="8"/>
          <w:szCs w:val="22"/>
        </w:rPr>
        <w:t xml:space="preserve"> (well educated, middle class, employed) </w:t>
      </w:r>
      <w:r w:rsidRPr="00717A04">
        <w:rPr>
          <w:rFonts w:asciiTheme="majorHAnsi" w:hAnsiTheme="majorHAnsi"/>
          <w:b/>
          <w:sz w:val="22"/>
          <w:szCs w:val="22"/>
          <w:highlight w:val="green"/>
          <w:u w:val="single"/>
        </w:rPr>
        <w:t>men do not rape; only men who cannot secure normal consensual sex resort to rape;” rapists are likely to be armed lunatics who have never met their victims</w:t>
      </w:r>
      <w:r w:rsidRPr="00717A04">
        <w:rPr>
          <w:rFonts w:asciiTheme="majorHAnsi" w:hAnsiTheme="majorHAnsi"/>
          <w:sz w:val="8"/>
          <w:szCs w:val="22"/>
        </w:rPr>
        <w:t xml:space="preserve"> (p.668). Orenstein also details the myth that </w:t>
      </w:r>
      <w:r w:rsidRPr="00717A04">
        <w:rPr>
          <w:rFonts w:asciiTheme="majorHAnsi" w:hAnsiTheme="majorHAnsi"/>
          <w:b/>
          <w:sz w:val="22"/>
          <w:szCs w:val="22"/>
          <w:highlight w:val="green"/>
          <w:u w:val="single"/>
        </w:rPr>
        <w:t>complainants “are either sexually confused, vindictive, or trying to cover up some indiscretion</w:t>
      </w:r>
      <w:r w:rsidRPr="00717A04">
        <w:rPr>
          <w:rFonts w:asciiTheme="majorHAnsi" w:hAnsiTheme="majorHAnsi"/>
          <w:sz w:val="8"/>
          <w:szCs w:val="22"/>
        </w:rPr>
        <w:t xml:space="preserve"> [and therefore] have a strong incentive to lie about rape” (p. 669). Moreover, she writes of the mistaken beliefs that women are in such control of their sexuality that they must be active participants in sex, and that </w:t>
      </w:r>
      <w:r w:rsidRPr="00717A04">
        <w:rPr>
          <w:rFonts w:asciiTheme="majorHAnsi" w:hAnsiTheme="majorHAnsi"/>
          <w:b/>
          <w:sz w:val="22"/>
          <w:szCs w:val="22"/>
          <w:highlight w:val="green"/>
          <w:u w:val="single"/>
        </w:rPr>
        <w:t>women who drink or use drugs are positioning themselves for sex</w:t>
      </w:r>
      <w:r w:rsidRPr="00717A04">
        <w:rPr>
          <w:rFonts w:asciiTheme="majorHAnsi" w:hAnsiTheme="majorHAnsi"/>
          <w:sz w:val="8"/>
          <w:szCs w:val="22"/>
          <w:highlight w:val="green"/>
        </w:rPr>
        <w:t>ual</w:t>
      </w:r>
      <w:r w:rsidRPr="00717A04">
        <w:rPr>
          <w:rFonts w:asciiTheme="majorHAnsi" w:hAnsiTheme="majorHAnsi"/>
          <w:sz w:val="8"/>
          <w:szCs w:val="22"/>
        </w:rPr>
        <w:t xml:space="preserve"> acts. Regarding socially accepted myths about complainants, Andrew </w:t>
      </w:r>
      <w:proofErr w:type="spellStart"/>
      <w:r w:rsidRPr="00717A04">
        <w:rPr>
          <w:rFonts w:asciiTheme="majorHAnsi" w:hAnsiTheme="majorHAnsi"/>
          <w:sz w:val="8"/>
          <w:szCs w:val="22"/>
        </w:rPr>
        <w:t>Taslitz</w:t>
      </w:r>
      <w:proofErr w:type="spellEnd"/>
      <w:r w:rsidRPr="00717A04">
        <w:rPr>
          <w:rFonts w:asciiTheme="majorHAnsi" w:hAnsiTheme="majorHAnsi"/>
          <w:sz w:val="8"/>
          <w:szCs w:val="22"/>
        </w:rPr>
        <w:t xml:space="preserve"> (1999) lists four kinds that can discredit the story of the alleged rape victim. To begin with</w:t>
      </w:r>
      <w:r w:rsidRPr="00717A04">
        <w:rPr>
          <w:rFonts w:asciiTheme="majorHAnsi" w:hAnsiTheme="majorHAnsi"/>
          <w:b/>
          <w:sz w:val="22"/>
          <w:szCs w:val="22"/>
          <w:u w:val="single"/>
        </w:rPr>
        <w:t xml:space="preserve">, </w:t>
      </w:r>
      <w:r w:rsidRPr="00717A04">
        <w:rPr>
          <w:rFonts w:asciiTheme="majorHAnsi" w:hAnsiTheme="majorHAnsi"/>
          <w:b/>
          <w:sz w:val="22"/>
          <w:szCs w:val="22"/>
          <w:highlight w:val="green"/>
          <w:u w:val="single"/>
        </w:rPr>
        <w:t>society appears to endorse the figure of the silent woman.</w:t>
      </w:r>
      <w:r w:rsidRPr="00717A04">
        <w:rPr>
          <w:rFonts w:asciiTheme="majorHAnsi" w:hAnsiTheme="majorHAnsi"/>
          <w:b/>
          <w:sz w:val="22"/>
          <w:szCs w:val="22"/>
          <w:u w:val="single"/>
        </w:rPr>
        <w:t xml:space="preserve"> </w:t>
      </w:r>
      <w:r w:rsidRPr="00717A04">
        <w:rPr>
          <w:rFonts w:asciiTheme="majorHAnsi" w:hAnsiTheme="majorHAnsi"/>
          <w:sz w:val="8"/>
          <w:szCs w:val="22"/>
        </w:rPr>
        <w:t xml:space="preserve">Thus, </w:t>
      </w:r>
      <w:r w:rsidRPr="00717A04">
        <w:rPr>
          <w:rFonts w:asciiTheme="majorHAnsi" w:hAnsiTheme="majorHAnsi"/>
          <w:b/>
          <w:sz w:val="22"/>
          <w:szCs w:val="22"/>
          <w:highlight w:val="green"/>
          <w:u w:val="single"/>
        </w:rPr>
        <w:t>if a woman is too loud in her behavior, she deserves any and all consequences</w:t>
      </w:r>
      <w:r w:rsidRPr="00717A04">
        <w:rPr>
          <w:rFonts w:asciiTheme="majorHAnsi" w:hAnsiTheme="majorHAnsi"/>
          <w:sz w:val="8"/>
          <w:szCs w:val="22"/>
          <w:highlight w:val="green"/>
        </w:rPr>
        <w:t xml:space="preserve">; </w:t>
      </w:r>
      <w:r w:rsidRPr="00717A04">
        <w:rPr>
          <w:rFonts w:asciiTheme="majorHAnsi" w:hAnsiTheme="majorHAnsi"/>
          <w:b/>
          <w:sz w:val="22"/>
          <w:szCs w:val="22"/>
          <w:highlight w:val="green"/>
          <w:u w:val="single"/>
        </w:rPr>
        <w:t>if a woman speaks out after an assault, she has also broken the code of silence</w:t>
      </w:r>
      <w:r w:rsidRPr="00717A04">
        <w:rPr>
          <w:rFonts w:asciiTheme="majorHAnsi" w:hAnsiTheme="majorHAnsi"/>
          <w:b/>
          <w:sz w:val="22"/>
          <w:szCs w:val="22"/>
          <w:u w:val="single"/>
        </w:rPr>
        <w:t>,</w:t>
      </w:r>
      <w:r w:rsidRPr="00717A04">
        <w:rPr>
          <w:rFonts w:asciiTheme="majorHAnsi" w:hAnsiTheme="majorHAnsi"/>
          <w:sz w:val="8"/>
          <w:szCs w:val="22"/>
        </w:rPr>
        <w:t xml:space="preserve"> and is worthy of suspicion. Secondly, </w:t>
      </w:r>
      <w:r w:rsidRPr="00717A04">
        <w:rPr>
          <w:rFonts w:asciiTheme="majorHAnsi" w:hAnsiTheme="majorHAnsi"/>
          <w:b/>
          <w:sz w:val="22"/>
          <w:szCs w:val="22"/>
          <w:highlight w:val="green"/>
          <w:u w:val="single"/>
        </w:rPr>
        <w:t>society believes rapists are bullies, and a man who does not behave in an aggressive manner across all situations could never be guilty of sexual assault.</w:t>
      </w:r>
      <w:r w:rsidRPr="00717A04">
        <w:rPr>
          <w:rFonts w:asciiTheme="majorHAnsi" w:hAnsiTheme="majorHAnsi"/>
          <w:b/>
          <w:sz w:val="22"/>
          <w:szCs w:val="22"/>
          <w:u w:val="single"/>
        </w:rPr>
        <w:t xml:space="preserve"> </w:t>
      </w:r>
      <w:r w:rsidRPr="00717A04">
        <w:rPr>
          <w:rFonts w:asciiTheme="majorHAnsi" w:hAnsiTheme="majorHAnsi"/>
          <w:sz w:val="8"/>
          <w:szCs w:val="22"/>
        </w:rPr>
        <w:t xml:space="preserve">Thirdly, </w:t>
      </w:r>
      <w:r w:rsidRPr="00717A04">
        <w:rPr>
          <w:rFonts w:asciiTheme="majorHAnsi" w:hAnsiTheme="majorHAnsi"/>
          <w:b/>
          <w:sz w:val="22"/>
          <w:szCs w:val="22"/>
          <w:highlight w:val="green"/>
          <w:u w:val="single"/>
        </w:rPr>
        <w:t>this culture believes only men of color can rape</w:t>
      </w:r>
      <w:r w:rsidRPr="00717A04">
        <w:rPr>
          <w:rFonts w:asciiTheme="majorHAnsi" w:hAnsiTheme="majorHAnsi"/>
          <w:sz w:val="8"/>
          <w:szCs w:val="22"/>
        </w:rPr>
        <w:t xml:space="preserve">, which means that white men are necessarily innocent of such a crime. </w:t>
      </w:r>
      <w:r w:rsidRPr="00717A04">
        <w:rPr>
          <w:rFonts w:asciiTheme="majorHAnsi" w:hAnsiTheme="majorHAnsi"/>
          <w:b/>
          <w:sz w:val="22"/>
          <w:szCs w:val="22"/>
          <w:highlight w:val="green"/>
          <w:u w:val="single"/>
        </w:rPr>
        <w:t>Finally, society often sees “rape as seduction,” in which “no” means “yes,” and the woman secretly wants to be dominated</w:t>
      </w:r>
      <w:bookmarkStart w:id="0" w:name="_GoBack"/>
      <w:bookmarkEnd w:id="0"/>
      <w:r w:rsidRPr="00717A04">
        <w:rPr>
          <w:rFonts w:asciiTheme="majorHAnsi" w:hAnsiTheme="majorHAnsi"/>
          <w:sz w:val="8"/>
          <w:szCs w:val="22"/>
        </w:rPr>
        <w:t xml:space="preserve"> (</w:t>
      </w:r>
      <w:proofErr w:type="spellStart"/>
      <w:r w:rsidRPr="00717A04">
        <w:rPr>
          <w:rFonts w:asciiTheme="majorHAnsi" w:hAnsiTheme="majorHAnsi"/>
          <w:sz w:val="8"/>
          <w:szCs w:val="22"/>
        </w:rPr>
        <w:t>Taslitz</w:t>
      </w:r>
      <w:proofErr w:type="spellEnd"/>
      <w:r w:rsidRPr="00717A04">
        <w:rPr>
          <w:rFonts w:asciiTheme="majorHAnsi" w:hAnsiTheme="majorHAnsi"/>
          <w:sz w:val="8"/>
          <w:szCs w:val="22"/>
        </w:rPr>
        <w:t>, 1999, p. 33).</w:t>
      </w:r>
    </w:p>
    <w:p w14:paraId="35E999DC" w14:textId="77777777" w:rsidR="0019377D" w:rsidRPr="0019377D" w:rsidRDefault="0019377D" w:rsidP="00717A04">
      <w:pPr>
        <w:pStyle w:val="NormalWeb"/>
        <w:ind w:left="720"/>
        <w:rPr>
          <w:rFonts w:asciiTheme="majorHAnsi" w:hAnsiTheme="majorHAnsi"/>
          <w:sz w:val="22"/>
          <w:szCs w:val="22"/>
        </w:rPr>
      </w:pPr>
    </w:p>
    <w:p w14:paraId="5DC06F00" w14:textId="77777777" w:rsidR="00D65097" w:rsidRPr="0019377D" w:rsidRDefault="00D65097" w:rsidP="00EA186A">
      <w:pPr>
        <w:rPr>
          <w:szCs w:val="22"/>
        </w:rPr>
      </w:pPr>
    </w:p>
    <w:sectPr w:rsidR="00D65097" w:rsidRPr="0019377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2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32139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377D"/>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1392"/>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A04"/>
    <w:rsid w:val="00717B01"/>
    <w:rsid w:val="007227D9"/>
    <w:rsid w:val="0072491F"/>
    <w:rsid w:val="00725598"/>
    <w:rsid w:val="007374A1"/>
    <w:rsid w:val="00752712"/>
    <w:rsid w:val="00752BEF"/>
    <w:rsid w:val="00753A84"/>
    <w:rsid w:val="007611F5"/>
    <w:rsid w:val="007619E4"/>
    <w:rsid w:val="00761E75"/>
    <w:rsid w:val="0076495E"/>
    <w:rsid w:val="00765FC8"/>
    <w:rsid w:val="00774E00"/>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5097"/>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186A"/>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A81B2F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17A0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17A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17A0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17A0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717A0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17A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7A04"/>
  </w:style>
  <w:style w:type="character" w:customStyle="1" w:styleId="Heading1Char">
    <w:name w:val="Heading 1 Char"/>
    <w:aliases w:val="Pocket Char"/>
    <w:basedOn w:val="DefaultParagraphFont"/>
    <w:link w:val="Heading1"/>
    <w:uiPriority w:val="9"/>
    <w:rsid w:val="00717A0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17A0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17A04"/>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717A04"/>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717A04"/>
    <w:rPr>
      <w:b/>
      <w:sz w:val="26"/>
      <w:u w:val="none"/>
    </w:rPr>
  </w:style>
  <w:style w:type="character" w:customStyle="1" w:styleId="StyleUnderline">
    <w:name w:val="Style Underline"/>
    <w:aliases w:val="Underline"/>
    <w:basedOn w:val="DefaultParagraphFont"/>
    <w:uiPriority w:val="1"/>
    <w:qFormat/>
    <w:rsid w:val="00717A04"/>
    <w:rPr>
      <w:b w:val="0"/>
      <w:sz w:val="22"/>
      <w:u w:val="single"/>
    </w:rPr>
  </w:style>
  <w:style w:type="character" w:styleId="Emphasis">
    <w:name w:val="Emphasis"/>
    <w:basedOn w:val="DefaultParagraphFont"/>
    <w:uiPriority w:val="20"/>
    <w:qFormat/>
    <w:rsid w:val="00717A0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17A04"/>
    <w:rPr>
      <w:color w:val="auto"/>
      <w:u w:val="none"/>
    </w:rPr>
  </w:style>
  <w:style w:type="character" w:styleId="Hyperlink">
    <w:name w:val="Hyperlink"/>
    <w:basedOn w:val="DefaultParagraphFont"/>
    <w:uiPriority w:val="99"/>
    <w:unhideWhenUsed/>
    <w:rsid w:val="00717A04"/>
    <w:rPr>
      <w:color w:val="auto"/>
      <w:u w:val="none"/>
    </w:rPr>
  </w:style>
  <w:style w:type="paragraph" w:styleId="DocumentMap">
    <w:name w:val="Document Map"/>
    <w:basedOn w:val="Normal"/>
    <w:link w:val="DocumentMapChar"/>
    <w:uiPriority w:val="99"/>
    <w:semiHidden/>
    <w:unhideWhenUsed/>
    <w:rsid w:val="00717A0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17A04"/>
    <w:rPr>
      <w:rFonts w:ascii="Lucida Grande" w:hAnsi="Lucida Grande" w:cs="Lucida Grande"/>
    </w:rPr>
  </w:style>
  <w:style w:type="character" w:customStyle="1" w:styleId="apple-converted-space">
    <w:name w:val="apple-converted-space"/>
    <w:basedOn w:val="DefaultParagraphFont"/>
    <w:rsid w:val="00D65097"/>
  </w:style>
  <w:style w:type="character" w:customStyle="1" w:styleId="breadcrumb-link-wrap">
    <w:name w:val="breadcrumb-link-wrap"/>
    <w:basedOn w:val="DefaultParagraphFont"/>
    <w:rsid w:val="00D65097"/>
  </w:style>
  <w:style w:type="paragraph" w:customStyle="1" w:styleId="entry-meta">
    <w:name w:val="entry-meta"/>
    <w:basedOn w:val="Normal"/>
    <w:rsid w:val="00D65097"/>
    <w:pPr>
      <w:spacing w:before="100" w:beforeAutospacing="1" w:after="100" w:afterAutospacing="1" w:line="240" w:lineRule="auto"/>
    </w:pPr>
    <w:rPr>
      <w:rFonts w:ascii="Times" w:hAnsi="Times"/>
      <w:sz w:val="20"/>
      <w:szCs w:val="20"/>
    </w:rPr>
  </w:style>
  <w:style w:type="character" w:customStyle="1" w:styleId="entry-author">
    <w:name w:val="entry-author"/>
    <w:basedOn w:val="DefaultParagraphFont"/>
    <w:rsid w:val="00D65097"/>
  </w:style>
  <w:style w:type="character" w:customStyle="1" w:styleId="entry-author-name">
    <w:name w:val="entry-author-name"/>
    <w:basedOn w:val="DefaultParagraphFont"/>
    <w:rsid w:val="00D65097"/>
  </w:style>
  <w:style w:type="character" w:customStyle="1" w:styleId="entry-comments-link">
    <w:name w:val="entry-comments-link"/>
    <w:basedOn w:val="DefaultParagraphFont"/>
    <w:rsid w:val="00D65097"/>
  </w:style>
  <w:style w:type="paragraph" w:styleId="NormalWeb">
    <w:name w:val="Normal (Web)"/>
    <w:basedOn w:val="Normal"/>
    <w:uiPriority w:val="99"/>
    <w:semiHidden/>
    <w:unhideWhenUsed/>
    <w:rsid w:val="00D65097"/>
    <w:pPr>
      <w:spacing w:before="100" w:beforeAutospacing="1" w:after="100" w:afterAutospacing="1" w:line="240" w:lineRule="auto"/>
    </w:pPr>
    <w:rPr>
      <w:rFonts w:ascii="Times" w:hAnsi="Times" w:cs="Times New Roman"/>
      <w:sz w:val="20"/>
      <w:szCs w:val="20"/>
    </w:rPr>
  </w:style>
  <w:style w:type="character" w:styleId="Strong">
    <w:name w:val="Strong"/>
    <w:basedOn w:val="DefaultParagraphFont"/>
    <w:uiPriority w:val="22"/>
    <w:qFormat/>
    <w:rsid w:val="00D65097"/>
    <w:rPr>
      <w:b/>
      <w:bCs/>
    </w:rPr>
  </w:style>
  <w:style w:type="paragraph" w:styleId="BalloonText">
    <w:name w:val="Balloon Text"/>
    <w:basedOn w:val="Normal"/>
    <w:link w:val="BalloonTextChar"/>
    <w:uiPriority w:val="99"/>
    <w:semiHidden/>
    <w:unhideWhenUsed/>
    <w:rsid w:val="00D6509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6509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17A0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17A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17A0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17A0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717A0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17A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7A04"/>
  </w:style>
  <w:style w:type="character" w:customStyle="1" w:styleId="Heading1Char">
    <w:name w:val="Heading 1 Char"/>
    <w:aliases w:val="Pocket Char"/>
    <w:basedOn w:val="DefaultParagraphFont"/>
    <w:link w:val="Heading1"/>
    <w:uiPriority w:val="9"/>
    <w:rsid w:val="00717A0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17A0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17A04"/>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717A04"/>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717A04"/>
    <w:rPr>
      <w:b/>
      <w:sz w:val="26"/>
      <w:u w:val="none"/>
    </w:rPr>
  </w:style>
  <w:style w:type="character" w:customStyle="1" w:styleId="StyleUnderline">
    <w:name w:val="Style Underline"/>
    <w:aliases w:val="Underline"/>
    <w:basedOn w:val="DefaultParagraphFont"/>
    <w:uiPriority w:val="1"/>
    <w:qFormat/>
    <w:rsid w:val="00717A04"/>
    <w:rPr>
      <w:b w:val="0"/>
      <w:sz w:val="22"/>
      <w:u w:val="single"/>
    </w:rPr>
  </w:style>
  <w:style w:type="character" w:styleId="Emphasis">
    <w:name w:val="Emphasis"/>
    <w:basedOn w:val="DefaultParagraphFont"/>
    <w:uiPriority w:val="20"/>
    <w:qFormat/>
    <w:rsid w:val="00717A0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17A04"/>
    <w:rPr>
      <w:color w:val="auto"/>
      <w:u w:val="none"/>
    </w:rPr>
  </w:style>
  <w:style w:type="character" w:styleId="Hyperlink">
    <w:name w:val="Hyperlink"/>
    <w:basedOn w:val="DefaultParagraphFont"/>
    <w:uiPriority w:val="99"/>
    <w:unhideWhenUsed/>
    <w:rsid w:val="00717A04"/>
    <w:rPr>
      <w:color w:val="auto"/>
      <w:u w:val="none"/>
    </w:rPr>
  </w:style>
  <w:style w:type="paragraph" w:styleId="DocumentMap">
    <w:name w:val="Document Map"/>
    <w:basedOn w:val="Normal"/>
    <w:link w:val="DocumentMapChar"/>
    <w:uiPriority w:val="99"/>
    <w:semiHidden/>
    <w:unhideWhenUsed/>
    <w:rsid w:val="00717A0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17A04"/>
    <w:rPr>
      <w:rFonts w:ascii="Lucida Grande" w:hAnsi="Lucida Grande" w:cs="Lucida Grande"/>
    </w:rPr>
  </w:style>
  <w:style w:type="character" w:customStyle="1" w:styleId="apple-converted-space">
    <w:name w:val="apple-converted-space"/>
    <w:basedOn w:val="DefaultParagraphFont"/>
    <w:rsid w:val="00D65097"/>
  </w:style>
  <w:style w:type="character" w:customStyle="1" w:styleId="breadcrumb-link-wrap">
    <w:name w:val="breadcrumb-link-wrap"/>
    <w:basedOn w:val="DefaultParagraphFont"/>
    <w:rsid w:val="00D65097"/>
  </w:style>
  <w:style w:type="paragraph" w:customStyle="1" w:styleId="entry-meta">
    <w:name w:val="entry-meta"/>
    <w:basedOn w:val="Normal"/>
    <w:rsid w:val="00D65097"/>
    <w:pPr>
      <w:spacing w:before="100" w:beforeAutospacing="1" w:after="100" w:afterAutospacing="1" w:line="240" w:lineRule="auto"/>
    </w:pPr>
    <w:rPr>
      <w:rFonts w:ascii="Times" w:hAnsi="Times"/>
      <w:sz w:val="20"/>
      <w:szCs w:val="20"/>
    </w:rPr>
  </w:style>
  <w:style w:type="character" w:customStyle="1" w:styleId="entry-author">
    <w:name w:val="entry-author"/>
    <w:basedOn w:val="DefaultParagraphFont"/>
    <w:rsid w:val="00D65097"/>
  </w:style>
  <w:style w:type="character" w:customStyle="1" w:styleId="entry-author-name">
    <w:name w:val="entry-author-name"/>
    <w:basedOn w:val="DefaultParagraphFont"/>
    <w:rsid w:val="00D65097"/>
  </w:style>
  <w:style w:type="character" w:customStyle="1" w:styleId="entry-comments-link">
    <w:name w:val="entry-comments-link"/>
    <w:basedOn w:val="DefaultParagraphFont"/>
    <w:rsid w:val="00D65097"/>
  </w:style>
  <w:style w:type="paragraph" w:styleId="NormalWeb">
    <w:name w:val="Normal (Web)"/>
    <w:basedOn w:val="Normal"/>
    <w:uiPriority w:val="99"/>
    <w:semiHidden/>
    <w:unhideWhenUsed/>
    <w:rsid w:val="00D65097"/>
    <w:pPr>
      <w:spacing w:before="100" w:beforeAutospacing="1" w:after="100" w:afterAutospacing="1" w:line="240" w:lineRule="auto"/>
    </w:pPr>
    <w:rPr>
      <w:rFonts w:ascii="Times" w:hAnsi="Times" w:cs="Times New Roman"/>
      <w:sz w:val="20"/>
      <w:szCs w:val="20"/>
    </w:rPr>
  </w:style>
  <w:style w:type="character" w:styleId="Strong">
    <w:name w:val="Strong"/>
    <w:basedOn w:val="DefaultParagraphFont"/>
    <w:uiPriority w:val="22"/>
    <w:qFormat/>
    <w:rsid w:val="00D65097"/>
    <w:rPr>
      <w:b/>
      <w:bCs/>
    </w:rPr>
  </w:style>
  <w:style w:type="paragraph" w:styleId="BalloonText">
    <w:name w:val="Balloon Text"/>
    <w:basedOn w:val="Normal"/>
    <w:link w:val="BalloonTextChar"/>
    <w:uiPriority w:val="99"/>
    <w:semiHidden/>
    <w:unhideWhenUsed/>
    <w:rsid w:val="00D6509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6509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379640">
      <w:bodyDiv w:val="1"/>
      <w:marLeft w:val="0"/>
      <w:marRight w:val="0"/>
      <w:marTop w:val="0"/>
      <w:marBottom w:val="0"/>
      <w:divBdr>
        <w:top w:val="none" w:sz="0" w:space="0" w:color="auto"/>
        <w:left w:val="none" w:sz="0" w:space="0" w:color="auto"/>
        <w:bottom w:val="none" w:sz="0" w:space="0" w:color="auto"/>
        <w:right w:val="none" w:sz="0" w:space="0" w:color="auto"/>
      </w:divBdr>
    </w:div>
    <w:div w:id="690450107">
      <w:bodyDiv w:val="1"/>
      <w:marLeft w:val="0"/>
      <w:marRight w:val="0"/>
      <w:marTop w:val="0"/>
      <w:marBottom w:val="0"/>
      <w:divBdr>
        <w:top w:val="none" w:sz="0" w:space="0" w:color="auto"/>
        <w:left w:val="none" w:sz="0" w:space="0" w:color="auto"/>
        <w:bottom w:val="none" w:sz="0" w:space="0" w:color="auto"/>
        <w:right w:val="none" w:sz="0" w:space="0" w:color="auto"/>
      </w:divBdr>
      <w:divsChild>
        <w:div w:id="387195523">
          <w:marLeft w:val="0"/>
          <w:marRight w:val="0"/>
          <w:marTop w:val="0"/>
          <w:marBottom w:val="0"/>
          <w:divBdr>
            <w:top w:val="none" w:sz="0" w:space="0" w:color="auto"/>
            <w:left w:val="none" w:sz="0" w:space="0" w:color="auto"/>
            <w:bottom w:val="dotted" w:sz="6" w:space="0" w:color="888888"/>
            <w:right w:val="none" w:sz="0" w:space="0" w:color="auto"/>
          </w:divBdr>
        </w:div>
        <w:div w:id="2066566834">
          <w:marLeft w:val="0"/>
          <w:marRight w:val="0"/>
          <w:marTop w:val="0"/>
          <w:marBottom w:val="0"/>
          <w:divBdr>
            <w:top w:val="none" w:sz="0" w:space="0" w:color="auto"/>
            <w:left w:val="none" w:sz="0" w:space="0" w:color="auto"/>
            <w:bottom w:val="none" w:sz="0" w:space="0" w:color="auto"/>
            <w:right w:val="none" w:sz="0" w:space="0" w:color="auto"/>
          </w:divBdr>
        </w:div>
      </w:divsChild>
    </w:div>
    <w:div w:id="877206260">
      <w:bodyDiv w:val="1"/>
      <w:marLeft w:val="0"/>
      <w:marRight w:val="0"/>
      <w:marTop w:val="0"/>
      <w:marBottom w:val="0"/>
      <w:divBdr>
        <w:top w:val="none" w:sz="0" w:space="0" w:color="auto"/>
        <w:left w:val="none" w:sz="0" w:space="0" w:color="auto"/>
        <w:bottom w:val="none" w:sz="0" w:space="0" w:color="auto"/>
        <w:right w:val="none" w:sz="0" w:space="0" w:color="auto"/>
      </w:divBdr>
    </w:div>
    <w:div w:id="1002008631">
      <w:bodyDiv w:val="1"/>
      <w:marLeft w:val="0"/>
      <w:marRight w:val="0"/>
      <w:marTop w:val="0"/>
      <w:marBottom w:val="0"/>
      <w:divBdr>
        <w:top w:val="none" w:sz="0" w:space="0" w:color="auto"/>
        <w:left w:val="none" w:sz="0" w:space="0" w:color="auto"/>
        <w:bottom w:val="none" w:sz="0" w:space="0" w:color="auto"/>
        <w:right w:val="none" w:sz="0" w:space="0" w:color="auto"/>
      </w:divBdr>
    </w:div>
    <w:div w:id="2009401330">
      <w:bodyDiv w:val="1"/>
      <w:marLeft w:val="0"/>
      <w:marRight w:val="0"/>
      <w:marTop w:val="0"/>
      <w:marBottom w:val="0"/>
      <w:divBdr>
        <w:top w:val="none" w:sz="0" w:space="0" w:color="auto"/>
        <w:left w:val="none" w:sz="0" w:space="0" w:color="auto"/>
        <w:bottom w:val="none" w:sz="0" w:space="0" w:color="auto"/>
        <w:right w:val="none" w:sz="0" w:space="0" w:color="auto"/>
      </w:divBdr>
    </w:div>
    <w:div w:id="213648689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e-psychologist.org/index.iml?mdl=exam/show_article.mdl&amp;Material_ID=72"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web.archive.org/web/20120318072131/http://mensnewsdaily.com/2009/08/09/accusations-unlimit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Camero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F680D5B-9F8D-7A46-BD4F-455670474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36</TotalTime>
  <Pages>1</Pages>
  <Words>1120</Words>
  <Characters>6388</Characters>
  <Application>Microsoft Macintosh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7494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Cameron McConway</dc:creator>
  <cp:keywords>5.2</cp:keywords>
  <dc:description/>
  <cp:lastModifiedBy>Cameron McConway</cp:lastModifiedBy>
  <cp:revision>2</cp:revision>
  <dcterms:created xsi:type="dcterms:W3CDTF">2015-11-04T19:19:00Z</dcterms:created>
  <dcterms:modified xsi:type="dcterms:W3CDTF">2016-05-06T23:55:00Z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